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3308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als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71265540" name="3ceb4180-81c0-11f0-b946-574a39da52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9774013" name="3ceb4180-81c0-11f0-b946-574a39da520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34993763" name="47cdd0e0-81c0-11f0-a493-89a6a88de6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8289299" name="47cdd0e0-81c0-11f0-a493-89a6a88de65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3306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als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27570998" name="ee2e21b0-81c0-11f0-9e5e-77fe6d1706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5581845" name="ee2e21b0-81c0-11f0-9e5e-77fe6d17065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04401120" name="f5214e70-81c0-11f0-bffa-0bf7b5780f3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9157526" name="f5214e70-81c0-11f0-bffa-0bf7b5780f3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3304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als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02560920" name="6a08fad0-81c1-11f0-866b-2736f0df654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6016714" name="6a08fad0-81c1-11f0-866b-2736f0df654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462201" name="72fa1a70-81c1-11f0-b5d3-b5e31425e83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9469302" name="72fa1a70-81c1-11f0-b5d3-b5e31425e83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